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천수경 (千手經)</w:t>
      </w:r>
    </w:p>
    <w:p>
      <w:r>
        <w:t>Full Literal Character-by-Character Edition (Non–Heart Sutra)</w:t>
      </w:r>
    </w:p>
    <w:p>
      <w:r>
        <w:t>Dense Academic Layout</w:t>
      </w:r>
    </w:p>
    <w:p/>
    <w:p>
      <w:r>
        <w:br/>
        <w:t>無  무  Without</w:t>
        <w:br/>
        <w:t>上  상  Above; superior</w:t>
        <w:br/>
        <w:t>甚  심  Extremely</w:t>
        <w:br/>
        <w:t>深  심  Deep</w:t>
        <w:br/>
        <w:t>微  미  Subtle</w:t>
        <w:br/>
        <w:t>妙  묘  Wondrous</w:t>
        <w:br/>
        <w:t>法  법  Dharma</w:t>
        <w:br/>
        <w:t>百  백  Hundred</w:t>
        <w:br/>
        <w:t>千  천  Thousand</w:t>
        <w:br/>
        <w:t>萬  만  Ten thousand</w:t>
        <w:br/>
        <w:t>劫  겁  Aeon</w:t>
        <w:br/>
        <w:t>難  난  Difficult</w:t>
        <w:br/>
        <w:t>遭  조  Encounter</w:t>
        <w:br/>
        <w:t>遇  우  Meet</w:t>
        <w:br/>
        <w:t>我  아  I</w:t>
        <w:br/>
        <w:t>今  금  Now</w:t>
        <w:br/>
        <w:t>聞  문  Hear</w:t>
        <w:br/>
        <w:t>見  견  See</w:t>
        <w:br/>
        <w:t>得  득  Obtain</w:t>
        <w:br/>
        <w:t>受  수  Receive</w:t>
        <w:br/>
        <w:t>持  지  Uphold</w:t>
        <w:br/>
        <w:t>願  원  Vow</w:t>
        <w:br/>
        <w:t>解  해  Understand</w:t>
        <w:br/>
        <w:t>如  여  Thus</w:t>
        <w:br/>
        <w:t>來  래  Come</w:t>
        <w:br/>
        <w:t>眞  진  True</w:t>
        <w:br/>
        <w:t>實  실  Real</w:t>
        <w:br/>
        <w:t>義  의  Meaning</w:t>
        <w:br/>
        <w:br/>
        <w:t>千  천  Thousand</w:t>
        <w:br/>
        <w:t>手  수  Hand</w:t>
        <w:br/>
        <w:t>千  천  Thousand</w:t>
        <w:br/>
        <w:t>眼  안  Eye</w:t>
        <w:br/>
        <w:t>觀  관  Observe</w:t>
        <w:br/>
        <w:t>自  자  Self</w:t>
        <w:br/>
        <w:t>在  재  Exist</w:t>
        <w:br/>
        <w:t>菩  보  Bodhi (phonetic)</w:t>
        <w:br/>
        <w:t>薩  살  Sattva (phonetic)</w:t>
        <w:br/>
        <w:br/>
        <w:t>廣  광  Vast</w:t>
        <w:br/>
        <w:t>大  대  Great</w:t>
        <w:br/>
        <w:t>圓  원  Complete</w:t>
        <w:br/>
        <w:t>滿  만  Full</w:t>
        <w:br/>
        <w:t>無  무  Without</w:t>
        <w:br/>
        <w:t>碍  애  Obstruction</w:t>
        <w:br/>
        <w:t>大  대  Great</w:t>
        <w:br/>
        <w:t>悲  비  Compassion</w:t>
        <w:br/>
        <w:t>心  심  Mind</w:t>
        <w:br/>
        <w:br/>
        <w:t>願  원  Vow</w:t>
        <w:br/>
        <w:t>我  아  I</w:t>
        <w:br/>
        <w:t>速  속  Quickly</w:t>
        <w:br/>
        <w:t>知  지  Know</w:t>
        <w:br/>
        <w:t>一  일  One; all</w:t>
        <w:br/>
        <w:t>切  체  Every</w:t>
        <w:br/>
        <w:t>法  법  Dharma</w:t>
        <w:br/>
        <w:br/>
        <w:t>願  원  Vow</w:t>
        <w:br/>
        <w:t>我  아  I</w:t>
        <w:br/>
        <w:t>早  조  Soon</w:t>
        <w:br/>
        <w:t>得  득  Obtain</w:t>
        <w:br/>
        <w:t>智  지  Wisdom</w:t>
        <w:br/>
        <w:t>慧  혜  Insight</w:t>
        <w:br/>
        <w:t>眼  안  Eye</w:t>
        <w:br/>
        <w:br/>
        <w:t>願  원  Vow</w:t>
        <w:br/>
        <w:t>我  아  I</w:t>
        <w:br/>
        <w:t>速  속  Quickly</w:t>
        <w:br/>
        <w:t>度  도  Liberate</w:t>
        <w:br/>
        <w:t>一  일  All</w:t>
        <w:br/>
        <w:t>切  체  Every</w:t>
        <w:br/>
        <w:t>衆  중  Beings</w:t>
        <w:br/>
        <w:br/>
        <w:t>願  원  Vow</w:t>
        <w:br/>
        <w:t>我  아  I</w:t>
        <w:br/>
        <w:t>早  조  Soon</w:t>
        <w:br/>
        <w:t>得  득  Obtain</w:t>
        <w:br/>
        <w:t>善  선  Good; skillful</w:t>
        <w:br/>
        <w:t>方  방  Method</w:t>
        <w:br/>
        <w:t>便  편  Expedient</w:t>
        <w:br/>
        <w:br/>
        <w:t>願  원  Vow</w:t>
        <w:br/>
        <w:t>我  아  I</w:t>
        <w:br/>
        <w:t>速  속  Quickly</w:t>
        <w:br/>
        <w:t>乘  승  Ride</w:t>
        <w:br/>
        <w:t>般  반  Phonetic</w:t>
        <w:br/>
        <w:t>若  야  Phonetic</w:t>
        <w:br/>
        <w:t>船  선  Boat</w:t>
        <w:br/>
        <w:br/>
        <w:t>願  원  Vow</w:t>
        <w:br/>
        <w:t>我  아  I</w:t>
        <w:br/>
        <w:t>早  조  Soon</w:t>
        <w:br/>
        <w:t>得  득  Obtain</w:t>
        <w:br/>
        <w:t>越  월  Cross over</w:t>
        <w:br/>
        <w:t>苦  고  Suffering</w:t>
        <w:br/>
        <w:t>海  해  Sea</w:t>
        <w:br/>
        <w:br/>
        <w:t>願  원  Vow</w:t>
        <w:br/>
        <w:t>我  아  I</w:t>
        <w:br/>
        <w:t>速  속  Quickly</w:t>
        <w:br/>
        <w:t>得  득  Obtain</w:t>
        <w:br/>
        <w:t>戒  계  Precept</w:t>
        <w:br/>
        <w:t>定  정  Concentration</w:t>
        <w:br/>
        <w:t>道  도  Path</w:t>
        <w:br/>
        <w:br/>
        <w:t>願  원  Vow</w:t>
        <w:br/>
        <w:t>我  아  I</w:t>
        <w:br/>
        <w:t>早  조  Soon</w:t>
        <w:br/>
        <w:t>登  등  Ascend</w:t>
        <w:br/>
        <w:t>圓  원  Perfect</w:t>
        <w:br/>
        <w:t>寂  적  Quiescent</w:t>
        <w:br/>
        <w:t>山  산  Mountain</w:t>
        <w:br/>
        <w:br/>
        <w:t>願  원  Vow</w:t>
        <w:br/>
        <w:t>我  아  I</w:t>
        <w:br/>
        <w:t>速  속  Quickly</w:t>
        <w:br/>
        <w:t>會  회  Enter</w:t>
        <w:br/>
        <w:t>無  무  Unconditioned</w:t>
        <w:br/>
        <w:t>爲  위  Conditioned action</w:t>
        <w:br/>
        <w:t>舍  사  Abode</w:t>
        <w:br/>
        <w:br/>
        <w:t>願  원  Vow</w:t>
        <w:br/>
        <w:t>我  아  I</w:t>
        <w:br/>
        <w:t>早  조  Soon</w:t>
        <w:br/>
        <w:t>同  동  Unite</w:t>
        <w:br/>
        <w:t>法  법  Dharma</w:t>
        <w:br/>
        <w:t>性  성  Nature</w:t>
        <w:br/>
        <w:t>身  신  Body</w:t>
        <w:br/>
      </w:r>
    </w:p>
    <w:p>
      <w:r>
        <w:br/>
        <w:t>我  아  I</w:t>
        <w:br/>
        <w:t>若  약  If</w:t>
        <w:br/>
        <w:t>向  향  Toward</w:t>
        <w:br/>
        <w:t>刀  도  Knife</w:t>
        <w:br/>
        <w:t>山  산  Mountain</w:t>
        <w:br/>
        <w:br/>
        <w:t>刀  도  Knife</w:t>
        <w:br/>
        <w:t>山  산  Mountain</w:t>
        <w:br/>
        <w:t>自  자  Self</w:t>
        <w:br/>
        <w:t>摧  최  Crush</w:t>
        <w:br/>
        <w:t>折  절  Break</w:t>
        <w:br/>
        <w:br/>
        <w:t>我  아  I</w:t>
        <w:br/>
        <w:t>若  약  If</w:t>
        <w:br/>
        <w:t>向  향  Toward</w:t>
        <w:br/>
        <w:t>火  화  Fire</w:t>
        <w:br/>
        <w:t>湯  탕  Boiling cauldron</w:t>
        <w:br/>
        <w:br/>
        <w:t>火  화  Fire</w:t>
        <w:br/>
        <w:t>湯  탕  Cauldron</w:t>
        <w:br/>
        <w:t>自  자  Self</w:t>
        <w:br/>
        <w:t>枯  고  Dry</w:t>
        <w:br/>
        <w:t>竭  갈  Exhaust</w:t>
        <w:br/>
        <w:br/>
        <w:t>我  아  I</w:t>
        <w:br/>
        <w:t>若  약  If</w:t>
        <w:br/>
        <w:t>向  향  Toward</w:t>
        <w:br/>
        <w:t>地  지  Earth</w:t>
        <w:br/>
        <w:t>獄  옥  Hell</w:t>
        <w:br/>
        <w:br/>
        <w:t>地  지  Earth</w:t>
        <w:br/>
        <w:t>獄  옥  Hell</w:t>
        <w:br/>
        <w:t>自  자  Self</w:t>
        <w:br/>
        <w:t>消  소  Disappear</w:t>
        <w:br/>
        <w:t>滅  멸  Extinguish</w:t>
        <w:br/>
        <w:br/>
        <w:t>我  아  I</w:t>
        <w:br/>
        <w:t>若  약  If</w:t>
        <w:br/>
        <w:t>向  향  Toward</w:t>
        <w:br/>
        <w:t>餓  아  Hungry</w:t>
        <w:br/>
        <w:t>鬼  귀  Ghost</w:t>
        <w:br/>
        <w:br/>
        <w:t>餓  아  Hungry</w:t>
        <w:br/>
        <w:t>鬼  귀  Ghost</w:t>
        <w:br/>
        <w:t>自  자  Self</w:t>
        <w:br/>
        <w:t>飽  포  Full</w:t>
        <w:br/>
        <w:t>滿  만  Complete</w:t>
        <w:br/>
        <w:br/>
        <w:t>我  아  I</w:t>
        <w:br/>
        <w:t>若  약  If</w:t>
        <w:br/>
        <w:t>向  향  Toward</w:t>
        <w:br/>
        <w:t>修  수  Phonetic (Asura)</w:t>
        <w:br/>
        <w:t>羅  라  Phonetic</w:t>
        <w:br/>
        <w:br/>
        <w:t>惡  악  Evil</w:t>
        <w:br/>
        <w:t>心  심  Mind</w:t>
        <w:br/>
        <w:t>自  자  Self</w:t>
        <w:br/>
        <w:t>調  조  Subdue</w:t>
        <w:br/>
        <w:t>伏  복  Suppress</w:t>
        <w:br/>
        <w:br/>
        <w:t>我  아  I</w:t>
        <w:br/>
        <w:t>若  약  If</w:t>
        <w:br/>
        <w:t>向  향  Toward</w:t>
        <w:br/>
        <w:t>畜  축  Animal</w:t>
        <w:br/>
        <w:t>生  생  Being</w:t>
        <w:br/>
        <w:br/>
        <w:t>自  자  Self</w:t>
        <w:br/>
        <w:t>得  득  Obtain</w:t>
        <w:br/>
        <w:t>大  대  Great</w:t>
        <w:br/>
        <w:t>智  지  Wisdom</w:t>
        <w:br/>
        <w:t>慧  혜  Insight</w:t>
        <w:br/>
        <w:br/>
        <w:t>南  남  Phonetic</w:t>
        <w:br/>
        <w:t>無  무  Phonetic</w:t>
        <w:br/>
        <w:t>觀  관  Observe</w:t>
        <w:br/>
        <w:t>世  세  World</w:t>
        <w:br/>
        <w:t>音  음  Sound</w:t>
        <w:br/>
        <w:t>菩  보  Bodhi (phonetic)</w:t>
        <w:br/>
        <w:t>薩  살  Sattva</w:t>
        <w:br/>
        <w:t>摩  마  Phonetic</w:t>
        <w:br/>
        <w:t>訶  하  Phonetic</w:t>
        <w:br/>
        <w:t>薩  살  Being</w:t>
        <w:br/>
        <w:br/>
        <w:t>南  남  Phonetic</w:t>
        <w:br/>
        <w:t>無  무  Phonetic</w:t>
        <w:br/>
        <w:t>大  대  Great</w:t>
        <w:br/>
        <w:t>勢  세  Power</w:t>
        <w:br/>
        <w:t>至  지  Arrive</w:t>
        <w:br/>
        <w:t>菩  보  Bodhi (phonetic)</w:t>
        <w:br/>
        <w:t>薩  살  Sattva</w:t>
        <w:br/>
        <w:t>摩  마  Phonetic</w:t>
        <w:br/>
        <w:t>訶  하  Phonetic</w:t>
        <w:br/>
        <w:t>薩  살  Being</w:t>
        <w:br/>
        <w:br/>
        <w:t>南  남  Phonetic</w:t>
        <w:br/>
        <w:t>無  무  Phonetic</w:t>
        <w:br/>
        <w:t>千  천  Thousand</w:t>
        <w:br/>
        <w:t>手  수  Hand</w:t>
        <w:br/>
        <w:t>菩  보  Bodhi (phonetic)</w:t>
        <w:br/>
        <w:t>薩  살  Sattva</w:t>
        <w:br/>
        <w:t>摩  마  Phonetic</w:t>
        <w:br/>
        <w:t>訶  하  Phonetic</w:t>
        <w:br/>
        <w:t>薩  살  Being</w:t>
        <w:br/>
      </w:r>
    </w:p>
    <w:p>
      <w:r>
        <w:br/>
        <w:t>南  남  Phonetic</w:t>
        <w:br/>
        <w:t>無  무  Phonetic</w:t>
        <w:br/>
        <w:t>如  여  Thus</w:t>
        <w:br/>
        <w:t>意  의  Wish</w:t>
        <w:br/>
        <w:t>輪  륜  Wheel</w:t>
        <w:br/>
        <w:t>菩  보  Bodhi (phonetic)</w:t>
        <w:br/>
        <w:t>薩  살  Sattva</w:t>
        <w:br/>
        <w:t>摩  마  Phonetic</w:t>
        <w:br/>
        <w:t>訶  하  Phonetic</w:t>
        <w:br/>
        <w:t>薩  살  Being</w:t>
        <w:br/>
        <w:br/>
        <w:t>南  남  Phonetic</w:t>
        <w:br/>
        <w:t>無  무  Phonetic</w:t>
        <w:br/>
        <w:t>大  대  Great</w:t>
        <w:br/>
        <w:t>輪  륜  Wheel</w:t>
        <w:br/>
        <w:t>菩  보  Bodhi (phonetic)</w:t>
        <w:br/>
        <w:t>薩  살  Sattva</w:t>
        <w:br/>
        <w:t>摩  마  Phonetic</w:t>
        <w:br/>
        <w:t>訶  하  Phonetic</w:t>
        <w:br/>
        <w:t>薩  살  Being</w:t>
        <w:br/>
        <w:br/>
        <w:t>南  남  Phonetic</w:t>
        <w:br/>
        <w:t>無  무  Phonetic</w:t>
        <w:br/>
        <w:t>觀  관  Observe</w:t>
        <w:br/>
        <w:t>自  자  Self</w:t>
        <w:br/>
        <w:t>在  재  Exist</w:t>
        <w:br/>
        <w:t>菩  보  Bodhi (phonetic)</w:t>
        <w:br/>
        <w:t>薩  살  Sattva</w:t>
        <w:br/>
        <w:t>摩  마  Phonetic</w:t>
        <w:br/>
        <w:t>訶  하  Phonetic</w:t>
        <w:br/>
        <w:t>薩  살  Being</w:t>
        <w:br/>
        <w:br/>
        <w:t>南  남  Phonetic</w:t>
        <w:br/>
        <w:t>無  무  Phonetic</w:t>
        <w:br/>
        <w:t>正  정  Correct</w:t>
        <w:br/>
        <w:t>趣  취  Direction</w:t>
        <w:br/>
        <w:t>菩  보  Bodhi (phonetic)</w:t>
        <w:br/>
        <w:t>薩  살  Sattva</w:t>
        <w:br/>
        <w:t>摩  마  Phonetic</w:t>
        <w:br/>
        <w:t>訶  하  Phonetic</w:t>
        <w:br/>
        <w:t>薩  살  Being</w:t>
        <w:br/>
        <w:br/>
        <w:t>南  남  Phonetic</w:t>
        <w:br/>
        <w:t>無  무  Phonetic</w:t>
        <w:br/>
        <w:t>滿  만  Full</w:t>
        <w:br/>
        <w:t>月  월  Moon</w:t>
        <w:br/>
        <w:t>菩  보  Bodhi (phonetic)</w:t>
        <w:br/>
        <w:t>薩  살  Sattva</w:t>
        <w:br/>
        <w:t>摩  마  Phonetic</w:t>
        <w:br/>
        <w:t>訶  하  Phonetic</w:t>
        <w:br/>
        <w:t>薩  살  Being</w:t>
        <w:br/>
        <w:br/>
        <w:t>南  남  Phonetic</w:t>
        <w:br/>
        <w:t>無  무  Phonetic</w:t>
        <w:br/>
        <w:t>水  수  Water</w:t>
        <w:br/>
        <w:t>月  월  Moon</w:t>
        <w:br/>
        <w:t>菩  보  Bodhi (phonetic)</w:t>
        <w:br/>
        <w:t>薩  살  Sattva</w:t>
        <w:br/>
        <w:t>摩  마  Phonetic</w:t>
        <w:br/>
        <w:t>訶  하  Phonetic</w:t>
        <w:br/>
        <w:t>薩  살  Being</w:t>
        <w:br/>
        <w:br/>
        <w:t>南  남  Phonetic</w:t>
        <w:br/>
        <w:t>無  무  Phonetic</w:t>
        <w:br/>
        <w:t>軍  군  Phonetic (Kuṇḍali)</w:t>
        <w:br/>
        <w:t>荼  다  Phonetic</w:t>
        <w:br/>
        <w:t>利  리  Phonetic</w:t>
        <w:br/>
        <w:t>菩  보  Bodhi (phonetic)</w:t>
        <w:br/>
        <w:t>薩  살  Sattva</w:t>
        <w:br/>
        <w:t>摩  마  Phonetic</w:t>
        <w:br/>
        <w:t>訶  하  Phonetic</w:t>
        <w:br/>
        <w:t>薩  살  Being</w:t>
        <w:br/>
        <w:br/>
        <w:t>南  남  Phonetic</w:t>
        <w:br/>
        <w:t>無  무  Phonetic</w:t>
        <w:br/>
        <w:t>十  십  Ten</w:t>
        <w:br/>
        <w:t>一  일  One</w:t>
        <w:br/>
        <w:t>面  면  Face</w:t>
        <w:br/>
        <w:t>菩  보  Bodhi (phonetic)</w:t>
        <w:br/>
        <w:t>薩  살  Sattva</w:t>
        <w:br/>
        <w:t>摩  마  Phonetic</w:t>
        <w:br/>
        <w:t>訶  하  Phonetic</w:t>
        <w:br/>
        <w:t>薩  살  Being</w:t>
        <w:br/>
        <w:br/>
        <w:t>南  남  Phonetic</w:t>
        <w:br/>
        <w:t>無  무  Phonetic</w:t>
        <w:br/>
        <w:t>諸  제  All</w:t>
        <w:br/>
        <w:t>大  대  Great</w:t>
        <w:br/>
        <w:t>菩  보  Bodhi (phonetic)</w:t>
        <w:br/>
        <w:t>薩  살  Sattva</w:t>
        <w:br/>
        <w:t>摩  마  Phonetic</w:t>
        <w:br/>
        <w:t>訶  하  Phonetic</w:t>
        <w:br/>
        <w:t>薩  살  Being</w:t>
        <w:br/>
        <w:br/>
        <w:t>南  남  Phonetic</w:t>
        <w:br/>
        <w:t>無  무  Phonetic</w:t>
        <w:br/>
        <w:t>本  본  Origin</w:t>
        <w:br/>
        <w:t>師  사  Teacher</w:t>
        <w:br/>
        <w:t>阿  아  Phonetic</w:t>
        <w:br/>
        <w:t>彌  미  Phonetic</w:t>
        <w:br/>
        <w:t>陀  타  Phonetic</w:t>
        <w:br/>
        <w:t>佛  불  Buddha</w:t>
        <w:br/>
        <w:br/>
        <w:t>南  남  Phonetic</w:t>
        <w:br/>
        <w:t>無  무  Phonetic</w:t>
        <w:br/>
        <w:t>喝  라  Phonetic</w:t>
        <w:br/>
        <w:t>囉  라  Phonetic</w:t>
        <w:br/>
        <w:t>怛  다  Phonetic</w:t>
        <w:br/>
        <w:t>那  나  Phonetic</w:t>
        <w:br/>
        <w:t>哆  다  Phonetic</w:t>
        <w:br/>
        <w:t>囉  라  Phonetic</w:t>
        <w:br/>
        <w:t>夜  야  Phonetic</w:t>
        <w:br/>
        <w:t>耶  야  Phonetic</w:t>
        <w:br/>
        <w:br/>
        <w:t>南  남  Phonetic</w:t>
        <w:br/>
        <w:t>無  무  Phonetic</w:t>
        <w:br/>
        <w:t>阿  아  Phonetic</w:t>
        <w:br/>
        <w:t>唎  리  Phonetic</w:t>
        <w:br/>
        <w:t>耶  야  Phonetic</w:t>
        <w:br/>
        <w:br/>
        <w:t>婆  바  Phonetic</w:t>
        <w:br/>
        <w:t>盧  로  Phonetic</w:t>
        <w:br/>
        <w:t>羯  갈  Phonetic</w:t>
        <w:br/>
        <w:t>帝  제  Phonetic</w:t>
        <w:br/>
        <w:br/>
        <w:t>爍  삭  Phonetic</w:t>
        <w:br/>
        <w:t>鉢  발  Phonetic</w:t>
        <w:br/>
        <w:t>囉  라  Phonetic</w:t>
        <w:br/>
        <w:t>耶  야  Phonetic</w:t>
        <w:br/>
        <w:br/>
        <w:t>菩  보  Phonetic</w:t>
        <w:br/>
        <w:t>提  리  Phonetic</w:t>
        <w:br/>
        <w:t>薩  살  Phonetic</w:t>
        <w:br/>
        <w:t>埵  타  Phonetic</w:t>
        <w:br/>
        <w:t>婆  바  Phonetic</w:t>
        <w:br/>
        <w:t>耶  야  Phonetic</w:t>
        <w:br/>
        <w:br/>
        <w:t>摩  마  Phonetic</w:t>
        <w:br/>
        <w:t>訶  하  Phonetic</w:t>
        <w:br/>
        <w:t>薩  살  Phonetic</w:t>
        <w:br/>
        <w:t>埵  타  Phonetic</w:t>
        <w:br/>
        <w:t>婆  바  Phonetic</w:t>
        <w:br/>
        <w:t>耶  야  Phonetic</w:t>
        <w:br/>
      </w:r>
    </w:p>
    <w:p>
      <w:r>
        <w:br/>
        <w:t>摩  마  Phonetic</w:t>
        <w:br/>
        <w:t>訶  하  Phonetic</w:t>
        <w:br/>
        <w:t>迦  가  Phonetic</w:t>
        <w:br/>
        <w:t>盧  로  Phonetic</w:t>
        <w:br/>
        <w:t>尼  니  Phonetic</w:t>
        <w:br/>
        <w:t>迦  가  Phonetic</w:t>
        <w:br/>
        <w:t>耶  야  Phonetic</w:t>
        <w:br/>
        <w:br/>
        <w:t>唵  옴  Sacred syllable</w:t>
        <w:br/>
        <w:br/>
        <w:t>薩  살  Phonetic</w:t>
        <w:br/>
        <w:t>婆  바  Phonetic</w:t>
        <w:br/>
        <w:t>婆  바  Phonetic</w:t>
        <w:br/>
        <w:t>曳  예  Phonetic</w:t>
        <w:br/>
        <w:t>數  수  Phonetic</w:t>
        <w:br/>
        <w:br/>
        <w:t>怛  다  Phonetic</w:t>
        <w:br/>
        <w:t>那  나  Phonetic</w:t>
        <w:br/>
        <w:t>伽  가  Phonetic</w:t>
        <w:br/>
        <w:t>羅  라  Phonetic</w:t>
        <w:br/>
        <w:t>夜  야  Phonetic</w:t>
        <w:br/>
        <w:br/>
        <w:t>怛  다  Phonetic</w:t>
        <w:br/>
        <w:t>姪  질  Phonetic</w:t>
        <w:br/>
        <w:t>他  타  Phonetic</w:t>
        <w:br/>
        <w:br/>
        <w:t>唵  옴  Sacred syllable</w:t>
        <w:br/>
        <w:t>阿  아  Phonetic</w:t>
        <w:br/>
        <w:t>婆  바  Phonetic</w:t>
        <w:br/>
        <w:t>盧  로  Phonetic</w:t>
        <w:br/>
        <w:t>醯  혜  Phonetic</w:t>
        <w:br/>
        <w:br/>
        <w:t>盧  로  Phonetic</w:t>
        <w:br/>
        <w:t>迦  가  Phonetic</w:t>
        <w:br/>
        <w:t>帝  제  Phonetic</w:t>
        <w:br/>
        <w:br/>
        <w:t>迦  가  Phonetic</w:t>
        <w:br/>
        <w:t>羅  라  Phonetic</w:t>
        <w:br/>
        <w:t>帝  제  Phonetic</w:t>
        <w:br/>
        <w:br/>
        <w:t>羯  갈  Phonetic</w:t>
        <w:br/>
        <w:t>羅  라  Phonetic</w:t>
        <w:br/>
        <w:t>帝  제  Phonetic</w:t>
        <w:br/>
        <w:br/>
        <w:t>夷  이  Phonetic</w:t>
        <w:br/>
        <w:t>醯  혜  Phonetic</w:t>
        <w:br/>
        <w:t>唎  리  Phonetic</w:t>
        <w:br/>
        <w:br/>
        <w:t>摩  마  Phonetic</w:t>
        <w:br/>
        <w:t>訶  하  Phonetic</w:t>
        <w:br/>
        <w:t>菩  보  Phonetic</w:t>
        <w:br/>
        <w:t>提  리  Phonetic</w:t>
        <w:br/>
        <w:t>薩  살  Phonetic</w:t>
        <w:br/>
        <w:t>埵  타  Phonetic</w:t>
        <w:br/>
        <w:br/>
        <w:t>薩  살  Phonetic</w:t>
        <w:br/>
        <w:t>婆  바  Phonetic</w:t>
        <w:br/>
        <w:t>薩  살  Phonetic</w:t>
        <w:br/>
        <w:t>婆  바  Phonetic</w:t>
        <w:br/>
        <w:br/>
        <w:t>摩  마  Phonetic</w:t>
        <w:br/>
        <w:t>羅  라  Phonetic</w:t>
        <w:br/>
        <w:t>摩  마  Phonetic</w:t>
        <w:br/>
        <w:t>羅  라  Phonetic</w:t>
        <w:br/>
        <w:br/>
        <w:t>摩  마  Phonetic</w:t>
        <w:br/>
        <w:t>醯  혜  Phonetic</w:t>
        <w:br/>
        <w:t>摩  마  Phonetic</w:t>
        <w:br/>
        <w:t>醯  혜  Phonetic</w:t>
        <w:br/>
        <w:br/>
        <w:t>唎  리  Phonetic</w:t>
        <w:br/>
        <w:t>馱  다  Phonetic</w:t>
        <w:br/>
        <w:t>孕  윤  Phonetic</w:t>
        <w:br/>
        <w:br/>
        <w:t>俱  구  Phonetic</w:t>
        <w:br/>
        <w:t>盧  로  Phonetic</w:t>
        <w:br/>
        <w:t>俱  구  Phonetic</w:t>
        <w:br/>
        <w:t>盧  로  Phonetic</w:t>
        <w:br/>
        <w:br/>
        <w:t>羯  갈  Phonetic</w:t>
        <w:br/>
        <w:t>蒙  몽  Phonetic</w:t>
        <w:br/>
        <w:br/>
        <w:t>度  도  Phonetic</w:t>
        <w:br/>
        <w:t>盧  로  Phonetic</w:t>
        <w:br/>
        <w:t>度  도  Phonetic</w:t>
        <w:br/>
        <w:t>盧  로  Phonetic</w:t>
        <w:br/>
        <w:br/>
        <w:t>罰  벌  Phonetic</w:t>
        <w:br/>
        <w:t>闍  자  Phonetic</w:t>
        <w:br/>
        <w:t>耶  야  Phonetic</w:t>
        <w:br/>
        <w:t>帝  제  Phonetic</w:t>
        <w:br/>
        <w:br/>
        <w:t>摩  마  Phonetic</w:t>
        <w:br/>
        <w:t>訶  하  Phonetic</w:t>
        <w:br/>
        <w:t>罰  벌  Phonetic</w:t>
        <w:br/>
        <w:t>闍  자  Phonetic</w:t>
        <w:br/>
        <w:t>耶  야  Phonetic</w:t>
        <w:br/>
        <w:t>帝  제  Phonetic</w:t>
        <w:br/>
        <w:br/>
        <w:t>陀  다  Phonetic</w:t>
        <w:br/>
        <w:t>羅  라  Phonetic</w:t>
        <w:br/>
        <w:t>陀  다  Phonetic</w:t>
        <w:br/>
        <w:t>羅  라  Phonetic</w:t>
        <w:br/>
        <w:br/>
        <w:t>地  지  Phonetic</w:t>
        <w:br/>
        <w:t>唎  리  Phonetic</w:t>
        <w:br/>
        <w:t>尼  니  Phonetic</w:t>
        <w:br/>
        <w:br/>
        <w:t>室  실  Phonetic</w:t>
        <w:br/>
        <w:t>佛  불  Phonetic</w:t>
        <w:br/>
        <w:t>囉  라  Phonetic</w:t>
        <w:br/>
        <w:t>耶  야  Phonetic</w:t>
        <w:br/>
        <w:br/>
        <w:t>遮  자  Phonetic</w:t>
        <w:br/>
        <w:t>羅  라  Phonetic</w:t>
        <w:br/>
        <w:t>遮  자  Phonetic</w:t>
        <w:br/>
        <w:t>羅  라  Phonetic</w:t>
        <w:br/>
        <w:br/>
        <w:t>摩  마  Phonetic</w:t>
        <w:br/>
        <w:t>摩  마  Phonetic</w:t>
        <w:br/>
        <w:br/>
        <w:t>罰  벌  Phonetic</w:t>
        <w:br/>
        <w:t>摩  마  Phonetic</w:t>
        <w:br/>
        <w:t>羅  라  Phonetic</w:t>
        <w:br/>
        <w:br/>
        <w:t>穆  목  Phonetic</w:t>
        <w:br/>
        <w:t>帝  제  Phonetic</w:t>
        <w:br/>
        <w:t>隸  례  Phonetic</w:t>
        <w:br/>
        <w:br/>
        <w:t>伊  이  Phonetic</w:t>
        <w:br/>
        <w:t>醯  혜  Phonetic</w:t>
        <w:br/>
        <w:t>伊  이  Phonetic</w:t>
        <w:br/>
        <w:t>醯  혜  Phonetic</w:t>
        <w:br/>
        <w:br/>
        <w:t>室  실  Phonetic</w:t>
        <w:br/>
        <w:t>那  나  Phonetic</w:t>
        <w:br/>
        <w:t>室  실  Phonetic</w:t>
        <w:br/>
        <w:t>那  나  Phonetic</w:t>
        <w:br/>
        <w:br/>
        <w:t>阿  아  Phonetic</w:t>
        <w:br/>
        <w:t>囉  라  Phonetic</w:t>
        <w:br/>
        <w:t>嘇  삼  Phonetic</w:t>
        <w:br/>
        <w:t>佛  불  Phonetic</w:t>
        <w:br/>
        <w:t>囉  라  Phonetic</w:t>
        <w:br/>
        <w:t>舍  사  Phonetic</w:t>
        <w:br/>
        <w:t>利  리  Phonetic</w:t>
        <w:br/>
        <w:br/>
        <w:t>罰  벌  Phonetic</w:t>
        <w:br/>
        <w:t>沙  사  Phonetic</w:t>
        <w:br/>
        <w:t>罰  벌  Phonetic</w:t>
        <w:br/>
        <w:t>嘇  삼  Phonetic</w:t>
        <w:br/>
        <w:br/>
        <w:t>佛  불  Phonetic</w:t>
        <w:br/>
        <w:t>囉  라  Phonetic</w:t>
        <w:br/>
        <w:t>舍  사  Phonetic</w:t>
        <w:br/>
        <w:t>耶  야  Phonetic</w:t>
        <w:br/>
        <w:br/>
        <w:t>呼  호  Phonetic</w:t>
        <w:br/>
        <w:t>嚧  로  Phonetic</w:t>
        <w:br/>
        <w:t>呼  호  Phonetic</w:t>
        <w:br/>
        <w:t>嚧  로  Phonetic</w:t>
        <w:br/>
        <w:br/>
        <w:t>摩  마  Phonetic</w:t>
        <w:br/>
        <w:t>囉  라  Phonetic</w:t>
        <w:br/>
        <w:t>呼  호  Phonetic</w:t>
        <w:br/>
        <w:t>嚧  로  Phonetic</w:t>
        <w:br/>
        <w:br/>
        <w:t>醯  혜  Phonetic</w:t>
        <w:br/>
        <w:t>唎  리  Phonetic</w:t>
        <w:br/>
        <w:br/>
        <w:t>娑  사  Phonetic</w:t>
        <w:br/>
        <w:t>囉  라  Phonetic</w:t>
        <w:br/>
        <w:t>娑  사  Phonetic</w:t>
        <w:br/>
        <w:t>囉  라  Phonetic</w:t>
        <w:br/>
        <w:br/>
        <w:t>悉  실  Phonetic</w:t>
        <w:br/>
        <w:t>唎  리  Phonetic</w:t>
        <w:br/>
        <w:t>悉  실  Phonetic</w:t>
        <w:br/>
        <w:t>唎  리  Phonetic</w:t>
        <w:br/>
        <w:br/>
        <w:t>蘇  소  Phonetic</w:t>
        <w:br/>
        <w:t>嚧  로  Phonetic</w:t>
        <w:br/>
        <w:t>蘇  소  Phonetic</w:t>
        <w:br/>
        <w:t>嚧  로  Phonetic</w:t>
        <w:br/>
        <w:br/>
        <w:t>菩  보  Phonetic</w:t>
        <w:br/>
        <w:t>提  리  Phonetic</w:t>
        <w:br/>
        <w:t>夜  야  Phonetic</w:t>
        <w:br/>
        <w:br/>
        <w:t>菩  보  Phonetic</w:t>
        <w:br/>
        <w:t>陀  다  Phonetic</w:t>
        <w:br/>
        <w:t>夜  야  Phonetic</w:t>
        <w:br/>
        <w:br/>
        <w:t>彌  미  Phonetic</w:t>
        <w:br/>
        <w:t>帝  제  Phonetic</w:t>
        <w:br/>
        <w:t>唎  리  Phonetic</w:t>
        <w:br/>
        <w:t>夜  야  Phonetic</w:t>
        <w:br/>
        <w:br/>
        <w:t>那  나  Phonetic</w:t>
        <w:br/>
        <w:t>羅  라  Phonetic</w:t>
        <w:br/>
        <w:t>謹  근  Phonetic</w:t>
        <w:br/>
        <w:t>墀  지  Phonetic</w:t>
        <w:br/>
        <w:br/>
        <w:t>地  지  Phonetic</w:t>
        <w:br/>
        <w:t>利  리  Phonetic</w:t>
        <w:br/>
        <w:t>瑟  슬  Phonetic</w:t>
        <w:br/>
        <w:t>尼  니  Phonetic</w:t>
        <w:br/>
        <w:t>那  나  Phonetic</w:t>
        <w:br/>
        <w:br/>
        <w:t>波  바  Phonetic</w:t>
        <w:br/>
        <w:t>夜  야  Phonetic</w:t>
        <w:br/>
        <w:t>摩  마  Phonetic</w:t>
        <w:br/>
        <w:t>那  나  Phonetic</w:t>
        <w:br/>
        <w:br/>
        <w:t>娑  사  Phonetic</w:t>
        <w:br/>
        <w:t>婆  바  Phonetic</w:t>
        <w:br/>
        <w:t>訶  하  Phonetic</w:t>
        <w:br/>
        <w:br/>
        <w:t>我  아  I</w:t>
        <w:br/>
        <w:t>昔  석  Formerly</w:t>
        <w:br/>
        <w:t>所  소  That which</w:t>
        <w:br/>
        <w:t>造  조  Create</w:t>
        <w:br/>
        <w:t>諸  제  All</w:t>
        <w:br/>
        <w:t>惡  악  Evil</w:t>
        <w:br/>
        <w:t>業  업  Karma</w:t>
        <w:br/>
        <w:br/>
        <w:t>皆  개  All</w:t>
        <w:br/>
        <w:t>由  유  From</w:t>
        <w:br/>
        <w:t>無  무  Without</w:t>
        <w:br/>
        <w:t>始  시  Beginning</w:t>
        <w:br/>
        <w:t>貪  탐  Greed</w:t>
        <w:br/>
        <w:t>瞋  진  Anger</w:t>
        <w:br/>
        <w:t>癡  치  Ignorance</w:t>
        <w:br/>
        <w:br/>
        <w:t>從  종  From</w:t>
        <w:br/>
        <w:t>身  신  Body</w:t>
        <w:br/>
        <w:t>口  구  Mouth</w:t>
        <w:br/>
        <w:t>意  의  Mind</w:t>
        <w:br/>
        <w:t>之  지  Of</w:t>
        <w:br/>
        <w:t>所  소  That which</w:t>
        <w:br/>
        <w:t>生  생  Arise</w:t>
        <w:br/>
        <w:br/>
        <w:t>一  일  All</w:t>
        <w:br/>
        <w:t>切  체  Every</w:t>
        <w:br/>
        <w:t>我  아  I</w:t>
        <w:br/>
        <w:t>今  금  Now</w:t>
        <w:br/>
        <w:t>皆  개  All</w:t>
        <w:br/>
        <w:t>懺  참  Repent</w:t>
        <w:br/>
        <w:t>悔  회  Confess</w:t>
        <w:br/>
      </w:r>
    </w:p>
    <w:p>
      <w:r>
        <w:br/>
        <w:t>南  남  Phonetic</w:t>
        <w:br/>
        <w:t>無  무  Phonetic</w:t>
        <w:br/>
        <w:t>懺  참  Repent</w:t>
        <w:br/>
        <w:t>除  제  Remove</w:t>
        <w:br/>
        <w:t>業  업  Karma</w:t>
        <w:br/>
        <w:t>障  장  Obstruction</w:t>
        <w:br/>
        <w:t>寶  보  Treasure</w:t>
        <w:br/>
        <w:t>勝  승  Supreme</w:t>
        <w:br/>
        <w:t>藏  장  Storehouse</w:t>
        <w:br/>
        <w:t>佛  불  Buddha</w:t>
        <w:br/>
        <w:br/>
        <w:t>寶  보  Treasure</w:t>
        <w:br/>
        <w:t>光  광  Light</w:t>
        <w:br/>
        <w:t>王  왕  King</w:t>
        <w:br/>
        <w:t>火  화  Fire</w:t>
        <w:br/>
        <w:t>焰  염  Flame</w:t>
        <w:br/>
        <w:t>照  조  Illuminate</w:t>
        <w:br/>
        <w:t>佛  불  Buddha</w:t>
        <w:br/>
        <w:br/>
        <w:t>一  일  All</w:t>
        <w:br/>
        <w:t>切  체  Every</w:t>
        <w:br/>
        <w:t>香  향  Incense</w:t>
        <w:br/>
        <w:t>華  화  Flower</w:t>
        <w:br/>
        <w:t>自  자  Self</w:t>
        <w:br/>
        <w:t>在  재  Sovereign</w:t>
        <w:br/>
        <w:t>力  력  Power</w:t>
        <w:br/>
        <w:t>王  왕  King</w:t>
        <w:br/>
        <w:t>佛  불  Buddha</w:t>
        <w:br/>
        <w:br/>
        <w:t>百  백  Hundred</w:t>
        <w:br/>
        <w:t>億  억  Hundred million</w:t>
        <w:br/>
        <w:t>恒  항  Ganges (phonetic usage)</w:t>
        <w:br/>
        <w:t>河  하  River</w:t>
        <w:br/>
        <w:t>沙  사  Sand</w:t>
        <w:br/>
        <w:t>決  결  Decide</w:t>
        <w:br/>
        <w:t>定  정  Fixed</w:t>
        <w:br/>
        <w:t>佛  불  Buddha</w:t>
        <w:br/>
        <w:br/>
        <w:t>振  진  Arouse</w:t>
        <w:br/>
        <w:t>威  위  Majesty</w:t>
        <w:br/>
        <w:t>德  덕  Virtue</w:t>
        <w:br/>
        <w:t>佛  불  Buddha</w:t>
        <w:br/>
        <w:br/>
        <w:t>金  금  Gold</w:t>
        <w:br/>
        <w:t>剛  강  Vajra; hard</w:t>
        <w:br/>
        <w:t>堅  견  Firm</w:t>
        <w:br/>
        <w:t>強  강  Strong</w:t>
        <w:br/>
        <w:t>消  소  Eliminate</w:t>
        <w:br/>
        <w:t>伏  복  Subdue</w:t>
        <w:br/>
        <w:t>壞  괴  Destroy</w:t>
        <w:br/>
        <w:t>散  산  Scatter</w:t>
        <w:br/>
        <w:t>佛  불  Buddha</w:t>
        <w:br/>
        <w:br/>
        <w:t>歡  환  Joy</w:t>
        <w:br/>
        <w:t>喜  희  Gladness</w:t>
        <w:br/>
        <w:t>藏  장  Storehouse</w:t>
        <w:br/>
        <w:t>摩  마  Phonetic</w:t>
        <w:br/>
        <w:t>尼  니  Phonetic</w:t>
        <w:br/>
        <w:t>寶  보  Jewel</w:t>
        <w:br/>
        <w:t>積  적  Accumulate</w:t>
        <w:br/>
        <w:t>佛  불  Buddha</w:t>
        <w:br/>
        <w:br/>
        <w:t>無  무  Without</w:t>
        <w:br/>
        <w:t>盡  진  End</w:t>
        <w:br/>
        <w:t>香  향  Fragrance</w:t>
        <w:br/>
        <w:t>勝  승  Supreme</w:t>
        <w:br/>
        <w:t>王  왕  King</w:t>
        <w:br/>
        <w:t>佛  불  Buddha</w:t>
        <w:br/>
        <w:br/>
        <w:t>師  사  Teacher</w:t>
        <w:br/>
        <w:t>子  자  Child</w:t>
        <w:br/>
        <w:t>月  월  Moon</w:t>
        <w:br/>
        <w:t>佛  불  Buddha</w:t>
        <w:br/>
        <w:br/>
        <w:t>歡  환  Joy</w:t>
        <w:br/>
        <w:t>喜  희  Gladness</w:t>
        <w:br/>
        <w:t>莊  장  Adorn</w:t>
        <w:br/>
        <w:t>嚴  엄  Solemn</w:t>
        <w:br/>
        <w:t>珠  주  Jewel</w:t>
        <w:br/>
        <w:t>王  왕  King</w:t>
        <w:br/>
        <w:t>佛  불  Buddha</w:t>
        <w:br/>
        <w:br/>
        <w:t>帝  제  Emperor</w:t>
        <w:br/>
        <w:t>寶  보  Jewel</w:t>
        <w:br/>
        <w:t>堂  당  Hall</w:t>
        <w:br/>
        <w:t>摩  마  Phonetic</w:t>
        <w:br/>
        <w:t>尼  니  Phonetic</w:t>
        <w:br/>
        <w:t>寶  보  Jewel</w:t>
        <w:br/>
        <w:t>積  적  Accumulate</w:t>
        <w:br/>
        <w:t>佛  불  Buddha</w:t>
        <w:br/>
        <w:br/>
        <w:t>殺  살  Kill</w:t>
        <w:br/>
        <w:t>生  생  Living being</w:t>
        <w:br/>
        <w:t>重  중  Grave</w:t>
        <w:br/>
        <w:t>罪  죄  Sin</w:t>
        <w:br/>
        <w:t>今  금  Now</w:t>
        <w:br/>
        <w:t>日  일  Day</w:t>
        <w:br/>
        <w:t>懺  참  Repent</w:t>
        <w:br/>
        <w:t>悔  회  Confess</w:t>
        <w:br/>
        <w:br/>
        <w:t>偷  투  Steal</w:t>
        <w:br/>
        <w:t>盜  도  Theft</w:t>
        <w:br/>
        <w:t>重  중  Grave</w:t>
        <w:br/>
        <w:t>罪  죄  Sin</w:t>
        <w:br/>
        <w:t>今  금  Now</w:t>
        <w:br/>
        <w:t>日  일  Day</w:t>
        <w:br/>
        <w:t>懺  참  Repent</w:t>
        <w:br/>
        <w:t>悔  회  Confess</w:t>
        <w:br/>
        <w:br/>
        <w:t>邪  사  Improper</w:t>
        <w:br/>
        <w:t>淫  음  Sexual misconduct</w:t>
        <w:br/>
        <w:t>重  중  Grave</w:t>
        <w:br/>
        <w:t>罪  죄  Sin</w:t>
        <w:br/>
        <w:t>今  금  Now</w:t>
        <w:br/>
        <w:t>日  일  Day</w:t>
        <w:br/>
        <w:t>懺  참  Repent</w:t>
        <w:br/>
        <w:t>悔  회  Confess</w:t>
        <w:br/>
        <w:br/>
        <w:t>妄  망  False</w:t>
        <w:br/>
        <w:t>語  어  Speech</w:t>
        <w:br/>
        <w:t>重  중  Grave</w:t>
        <w:br/>
        <w:t>罪  죄  Sin</w:t>
        <w:br/>
        <w:t>今  금  Now</w:t>
        <w:br/>
        <w:t>日  일  Day</w:t>
        <w:br/>
        <w:t>懺  참  Repent</w:t>
        <w:br/>
        <w:t>悔  회  Confess</w:t>
        <w:br/>
        <w:br/>
        <w:t>貪  탐  Greed</w:t>
        <w:br/>
        <w:t>瞋  진  Anger</w:t>
        <w:br/>
        <w:t>癡  치  Ignorance</w:t>
        <w:br/>
        <w:br/>
        <w:t>衆  중  Beings</w:t>
        <w:br/>
        <w:t>生  생  Living</w:t>
        <w:br/>
        <w:t>無  무  Boundless</w:t>
        <w:br/>
        <w:t>邊  변  Limit</w:t>
        <w:br/>
        <w:t>誓  서  Vow</w:t>
        <w:br/>
        <w:t>願  원  Wish</w:t>
        <w:br/>
        <w:t>度  도  Liberate</w:t>
        <w:br/>
        <w:br/>
        <w:t>煩  번  Affliction</w:t>
        <w:br/>
        <w:t>惱  뇌  Disturbance</w:t>
        <w:br/>
        <w:t>無  무  Endless</w:t>
        <w:br/>
        <w:t>盡  진  End</w:t>
        <w:br/>
        <w:t>誓  서  Vow</w:t>
        <w:br/>
        <w:t>願  원  Wish</w:t>
        <w:br/>
        <w:t>斷  단  Cut off</w:t>
        <w:br/>
        <w:br/>
        <w:t>法  법  Dharma</w:t>
        <w:br/>
        <w:t>門  문  Gate</w:t>
        <w:br/>
        <w:t>無  무  Immeasurable</w:t>
        <w:br/>
        <w:t>量  량  Measure</w:t>
        <w:br/>
        <w:t>誓  서  Vow</w:t>
        <w:br/>
        <w:t>願  원  Wish</w:t>
        <w:br/>
        <w:t>學  학  Study</w:t>
        <w:br/>
        <w:br/>
        <w:t>佛  불  Buddha</w:t>
        <w:br/>
        <w:t>道  도  Way</w:t>
        <w:br/>
        <w:t>無  무  Unsurpassed</w:t>
        <w:br/>
        <w:t>上  상  Above</w:t>
        <w:br/>
        <w:t>誓  서  Vow</w:t>
        <w:br/>
        <w:t>願  원  Wish</w:t>
        <w:br/>
        <w:t>成  성  Accomplish</w:t>
        <w:br/>
        <w:br/>
        <w:t>南  남  Phonetic</w:t>
        <w:br/>
        <w:t>無  무  Phonetic</w:t>
        <w:br/>
        <w:t>常  상  Everlasting</w:t>
        <w:br/>
        <w:t>住  주  Abide</w:t>
        <w:br/>
        <w:t>十  십  Ten</w:t>
        <w:br/>
        <w:t>方  방  Directions</w:t>
        <w:br/>
        <w:t>佛  불  Buddha</w:t>
        <w:br/>
        <w:br/>
        <w:t>南  남  Phonetic</w:t>
        <w:br/>
        <w:t>無  무  Phonetic</w:t>
        <w:br/>
        <w:t>常  상  Everlasting</w:t>
        <w:br/>
        <w:t>住  주  Abide</w:t>
        <w:br/>
        <w:t>十  십  Ten</w:t>
        <w:br/>
        <w:t>方  방  Directions</w:t>
        <w:br/>
        <w:t>法  법  Dharma</w:t>
        <w:br/>
        <w:br/>
        <w:t>南  남  Phonetic</w:t>
        <w:br/>
        <w:t>無  무  Phonetic</w:t>
        <w:br/>
        <w:t>常  상  Everlasting</w:t>
        <w:br/>
        <w:t>住  주  Abide</w:t>
        <w:br/>
        <w:t>十  십  Ten</w:t>
        <w:br/>
        <w:t>方  방  Directions</w:t>
        <w:br/>
        <w:t>僧  승  Sangha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